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EC455" w14:textId="77777777" w:rsidR="00B01ED9" w:rsidRDefault="00B01ED9" w:rsidP="00FB0E38">
      <w:pPr>
        <w:shd w:val="clear" w:color="auto" w:fill="FFFFFF"/>
        <w:jc w:val="both"/>
        <w:rPr>
          <w:rFonts w:ascii="Calibri" w:eastAsia="Times New Roman" w:hAnsi="Calibri" w:cs="Calibri"/>
          <w:b/>
          <w:color w:val="auto"/>
          <w:lang w:val="pl-PL"/>
        </w:rPr>
      </w:pPr>
    </w:p>
    <w:p w14:paraId="05FECACC" w14:textId="7638BBE8" w:rsidR="0078330E" w:rsidRPr="004D4DA2" w:rsidRDefault="00E36944" w:rsidP="00FB0E38">
      <w:pPr>
        <w:shd w:val="clear" w:color="auto" w:fill="FFFFFF"/>
        <w:jc w:val="both"/>
        <w:rPr>
          <w:rFonts w:ascii="Verdana" w:eastAsia="Times New Roman" w:hAnsi="Verdana" w:cs="Calibri"/>
          <w:color w:val="auto"/>
          <w:spacing w:val="-4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Załącznik nr </w:t>
      </w:r>
      <w:r w:rsidR="0087221C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6</w:t>
      </w:r>
      <w:r w:rsidR="00D6490E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 </w:t>
      </w:r>
      <w:r w:rsidR="0073544E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do SWZ</w:t>
      </w:r>
      <w:r w:rsidR="0073544E"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 </w:t>
      </w:r>
      <w:r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– </w:t>
      </w:r>
      <w:r w:rsidRPr="004D4DA2">
        <w:rPr>
          <w:rFonts w:ascii="Verdana" w:eastAsia="Times New Roman" w:hAnsi="Verdana" w:cs="Calibri"/>
          <w:b/>
          <w:color w:val="auto"/>
          <w:spacing w:val="-4"/>
          <w:sz w:val="22"/>
          <w:szCs w:val="22"/>
          <w:lang w:val="pl-PL"/>
        </w:rPr>
        <w:t xml:space="preserve">Wykaz </w:t>
      </w:r>
      <w:r w:rsidR="00793740">
        <w:rPr>
          <w:rFonts w:ascii="Verdana" w:eastAsia="Times New Roman" w:hAnsi="Verdana" w:cs="Calibri"/>
          <w:b/>
          <w:color w:val="auto"/>
          <w:spacing w:val="-4"/>
          <w:sz w:val="22"/>
          <w:szCs w:val="22"/>
          <w:lang w:val="pl-PL"/>
        </w:rPr>
        <w:t>dostaw</w:t>
      </w:r>
      <w:r w:rsidRPr="004D4DA2">
        <w:rPr>
          <w:rFonts w:ascii="Verdana" w:eastAsia="Times New Roman" w:hAnsi="Verdana" w:cs="Calibri"/>
          <w:color w:val="auto"/>
          <w:spacing w:val="-4"/>
          <w:sz w:val="22"/>
          <w:szCs w:val="22"/>
          <w:lang w:val="pl-PL"/>
        </w:rPr>
        <w:t xml:space="preserve"> </w:t>
      </w:r>
    </w:p>
    <w:p w14:paraId="1AB6A664" w14:textId="77777777" w:rsidR="00383869" w:rsidRPr="004D4DA2" w:rsidRDefault="00383869" w:rsidP="00B37206">
      <w:pPr>
        <w:shd w:val="clear" w:color="auto" w:fill="FFFFFF"/>
        <w:jc w:val="both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</w:p>
    <w:p w14:paraId="3179FF17" w14:textId="77777777" w:rsidR="00990685" w:rsidRDefault="00990685" w:rsidP="00E36944">
      <w:pPr>
        <w:shd w:val="clear" w:color="auto" w:fill="FFFFFF"/>
        <w:tabs>
          <w:tab w:val="left" w:pos="-736"/>
        </w:tabs>
        <w:ind w:left="6379"/>
        <w:jc w:val="both"/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</w:pPr>
    </w:p>
    <w:p w14:paraId="6C19F93B" w14:textId="479EC861" w:rsidR="00E36944" w:rsidRPr="004D4DA2" w:rsidRDefault="00E36944" w:rsidP="00E36944">
      <w:pPr>
        <w:shd w:val="clear" w:color="auto" w:fill="FFFFFF"/>
        <w:tabs>
          <w:tab w:val="left" w:pos="-736"/>
        </w:tabs>
        <w:ind w:left="6379"/>
        <w:jc w:val="both"/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ZAMAWIAJĄCY:</w:t>
      </w:r>
    </w:p>
    <w:p w14:paraId="3B7B4166" w14:textId="77777777" w:rsidR="00E36944" w:rsidRPr="004D4DA2" w:rsidRDefault="0008286E" w:rsidP="00E36944">
      <w:pPr>
        <w:shd w:val="clear" w:color="auto" w:fill="FFFFFF"/>
        <w:ind w:left="6379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Gmina </w:t>
      </w:r>
      <w:r w:rsidR="00E36944"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>Andrespol</w:t>
      </w:r>
    </w:p>
    <w:p w14:paraId="0288AE5D" w14:textId="77777777" w:rsidR="00E36944" w:rsidRPr="004D4DA2" w:rsidRDefault="00E36944" w:rsidP="00E36944">
      <w:pPr>
        <w:shd w:val="clear" w:color="auto" w:fill="FFFFFF"/>
        <w:ind w:left="6379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>z siedzibą w Andrespolu</w:t>
      </w:r>
    </w:p>
    <w:p w14:paraId="5095E420" w14:textId="77777777" w:rsidR="00E36944" w:rsidRPr="004D4DA2" w:rsidRDefault="00E36944" w:rsidP="00E36944">
      <w:pPr>
        <w:shd w:val="clear" w:color="auto" w:fill="FFFFFF"/>
        <w:ind w:left="6379"/>
        <w:jc w:val="both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ul. </w:t>
      </w:r>
      <w:proofErr w:type="spellStart"/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>Rokicińska</w:t>
      </w:r>
      <w:proofErr w:type="spellEnd"/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 126</w:t>
      </w:r>
    </w:p>
    <w:p w14:paraId="215D7E44" w14:textId="77777777" w:rsidR="00E36944" w:rsidRDefault="00E36944" w:rsidP="00E36944">
      <w:pPr>
        <w:shd w:val="clear" w:color="auto" w:fill="FFFFFF"/>
        <w:ind w:left="6379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>95-020 Andrespol</w:t>
      </w:r>
    </w:p>
    <w:p w14:paraId="04BED513" w14:textId="77777777" w:rsidR="00990685" w:rsidRPr="004D4DA2" w:rsidRDefault="00990685" w:rsidP="00E36944">
      <w:pPr>
        <w:shd w:val="clear" w:color="auto" w:fill="FFFFFF"/>
        <w:ind w:left="6379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</w:p>
    <w:p w14:paraId="1AC1AAA2" w14:textId="77777777" w:rsidR="00E36944" w:rsidRPr="004D4DA2" w:rsidRDefault="00E36944" w:rsidP="00E36944">
      <w:pPr>
        <w:shd w:val="clear" w:color="auto" w:fill="FFFFFF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</w:p>
    <w:p w14:paraId="12BBB79C" w14:textId="2D4F2B5D" w:rsidR="001D0F62" w:rsidRPr="004D4DA2" w:rsidRDefault="001D0F62" w:rsidP="004E0639">
      <w:pPr>
        <w:shd w:val="clear" w:color="auto" w:fill="FFFFFF"/>
        <w:tabs>
          <w:tab w:val="left" w:pos="-196"/>
        </w:tabs>
        <w:ind w:left="540" w:hanging="540"/>
        <w:jc w:val="both"/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Dz</w:t>
      </w:r>
      <w:r w:rsidR="004E0639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iałając w imieniu </w:t>
      </w:r>
      <w:r w:rsidR="00AA7D26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w</w:t>
      </w:r>
      <w:r w:rsidR="004E0639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ykonawcy(ów)</w:t>
      </w:r>
    </w:p>
    <w:tbl>
      <w:tblPr>
        <w:tblW w:w="9972" w:type="dxa"/>
        <w:tblInd w:w="-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4602"/>
      </w:tblGrid>
      <w:tr w:rsidR="001D0F62" w:rsidRPr="004D4DA2" w14:paraId="6749DB07" w14:textId="77777777" w:rsidTr="0078451D">
        <w:trPr>
          <w:trHeight w:val="651"/>
        </w:trPr>
        <w:tc>
          <w:tcPr>
            <w:tcW w:w="5370" w:type="dxa"/>
          </w:tcPr>
          <w:p w14:paraId="467F9C56" w14:textId="1ADA6158" w:rsidR="001D0F62" w:rsidRPr="004D4DA2" w:rsidRDefault="001D0F62" w:rsidP="001D0F62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 xml:space="preserve">Nazwa </w:t>
            </w:r>
            <w:r w:rsidR="00AA7D26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w</w:t>
            </w: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ykonawcy (</w:t>
            </w:r>
            <w:r w:rsidR="00AA7D26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w</w:t>
            </w: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ykonawców)</w:t>
            </w:r>
          </w:p>
        </w:tc>
        <w:tc>
          <w:tcPr>
            <w:tcW w:w="4602" w:type="dxa"/>
          </w:tcPr>
          <w:p w14:paraId="289D5FB8" w14:textId="7C4CE46C" w:rsidR="001D0F62" w:rsidRPr="004D4DA2" w:rsidRDefault="001D0F62" w:rsidP="001D0F62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 xml:space="preserve">Adres </w:t>
            </w:r>
            <w:r w:rsidR="00AA7D26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w</w:t>
            </w: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ykonawcy</w:t>
            </w:r>
          </w:p>
          <w:p w14:paraId="386DCC78" w14:textId="4389E43E" w:rsidR="001D0F62" w:rsidRPr="004D4DA2" w:rsidRDefault="001D0F62" w:rsidP="001D0F62">
            <w:pPr>
              <w:shd w:val="clear" w:color="auto" w:fill="FFFFFF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(</w:t>
            </w:r>
            <w:r w:rsidR="00AA7D26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w</w:t>
            </w: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ykonawców)</w:t>
            </w:r>
          </w:p>
        </w:tc>
      </w:tr>
      <w:tr w:rsidR="001D0F62" w:rsidRPr="004D4DA2" w14:paraId="7798FE23" w14:textId="77777777" w:rsidTr="0078451D">
        <w:trPr>
          <w:trHeight w:val="656"/>
        </w:trPr>
        <w:tc>
          <w:tcPr>
            <w:tcW w:w="5370" w:type="dxa"/>
          </w:tcPr>
          <w:p w14:paraId="176487AB" w14:textId="77777777" w:rsidR="001D0F62" w:rsidRPr="004D4DA2" w:rsidRDefault="001D0F62" w:rsidP="001D0F62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4602" w:type="dxa"/>
          </w:tcPr>
          <w:p w14:paraId="06B562B9" w14:textId="77777777" w:rsidR="001D0F62" w:rsidRPr="004D4DA2" w:rsidRDefault="001D0F62" w:rsidP="001D0F62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</w:tr>
    </w:tbl>
    <w:p w14:paraId="435A87FD" w14:textId="77777777" w:rsidR="001D0F62" w:rsidRPr="004D4DA2" w:rsidRDefault="001D0F62" w:rsidP="001D0F62">
      <w:pPr>
        <w:shd w:val="clear" w:color="auto" w:fill="FFFFFF"/>
        <w:tabs>
          <w:tab w:val="left" w:pos="360"/>
        </w:tabs>
        <w:autoSpaceDE w:val="0"/>
        <w:snapToGrid w:val="0"/>
        <w:rPr>
          <w:rFonts w:ascii="Verdana" w:eastAsia="Times New Roman" w:hAnsi="Verdana" w:cs="Calibri"/>
          <w:b/>
          <w:bCs/>
          <w:color w:val="auto"/>
          <w:spacing w:val="-2"/>
          <w:sz w:val="22"/>
          <w:szCs w:val="22"/>
          <w:lang w:val="pl-PL" w:eastAsia="ar-SA" w:bidi="ar-SA"/>
        </w:rPr>
      </w:pPr>
    </w:p>
    <w:p w14:paraId="031FD7BF" w14:textId="77777777" w:rsidR="00942606" w:rsidRDefault="00942606" w:rsidP="00942606">
      <w:pPr>
        <w:keepLines/>
        <w:rPr>
          <w:rFonts w:eastAsia="Times New Roman" w:cs="Times New Roman"/>
          <w:color w:val="auto"/>
          <w:kern w:val="0"/>
          <w:sz w:val="16"/>
          <w:szCs w:val="16"/>
          <w:lang w:val="pl-PL" w:eastAsia="pl-PL" w:bidi="ar-SA"/>
        </w:rPr>
      </w:pPr>
    </w:p>
    <w:p w14:paraId="7A4C110A" w14:textId="53CC9822" w:rsidR="00793740" w:rsidRPr="00793740" w:rsidRDefault="00793740" w:rsidP="00793740">
      <w:pPr>
        <w:jc w:val="both"/>
        <w:rPr>
          <w:rFonts w:ascii="Verdana" w:hAnsi="Verdana" w:cs="Times New Roman"/>
          <w:b/>
          <w:bCs/>
          <w:sz w:val="22"/>
          <w:szCs w:val="22"/>
          <w:lang w:val="pl-PL"/>
        </w:rPr>
      </w:pPr>
      <w:r w:rsidRPr="00793740">
        <w:rPr>
          <w:rFonts w:ascii="Verdana" w:hAnsi="Verdana" w:cs="Times New Roman"/>
          <w:b/>
          <w:bCs/>
          <w:sz w:val="22"/>
          <w:szCs w:val="22"/>
          <w:lang w:val="pl-PL"/>
        </w:rPr>
        <w:t>Dostawa, montaż i uruchomienie instalacji fotowoltaicznych na budynkach użyteczności publicznej</w:t>
      </w:r>
    </w:p>
    <w:p w14:paraId="19FF826A" w14:textId="77777777" w:rsidR="00793740" w:rsidRDefault="00793740" w:rsidP="00793740">
      <w:pPr>
        <w:jc w:val="both"/>
        <w:rPr>
          <w:rFonts w:ascii="Verdana" w:hAnsi="Verdana" w:cs="Times New Roman"/>
          <w:b/>
          <w:bCs/>
          <w:sz w:val="22"/>
          <w:szCs w:val="22"/>
          <w:lang w:val="pl-PL"/>
        </w:rPr>
      </w:pPr>
    </w:p>
    <w:p w14:paraId="53369FA6" w14:textId="53771222" w:rsidR="00793740" w:rsidRPr="00793740" w:rsidRDefault="00793740" w:rsidP="00793740">
      <w:pPr>
        <w:jc w:val="both"/>
        <w:rPr>
          <w:rFonts w:ascii="Verdana" w:hAnsi="Verdana" w:cs="Times New Roman"/>
          <w:b/>
          <w:bCs/>
          <w:sz w:val="22"/>
          <w:szCs w:val="22"/>
          <w:lang w:val="pl-PL"/>
        </w:rPr>
      </w:pPr>
      <w:r w:rsidRPr="00793740">
        <w:rPr>
          <w:rFonts w:ascii="Verdana" w:hAnsi="Verdana" w:cs="Times New Roman"/>
          <w:b/>
          <w:bCs/>
          <w:sz w:val="22"/>
          <w:szCs w:val="22"/>
          <w:lang w:val="pl-PL"/>
        </w:rPr>
        <w:t>Część 1 - Dostawa, montaż i uruchomienie fabrycznie nowych instalacji fotowoltaicznych na budynkach świetlic wiejskich, ochotniczych straży pożarnych, przedszkola i biblioteki*</w:t>
      </w:r>
    </w:p>
    <w:p w14:paraId="7197763F" w14:textId="77777777" w:rsidR="00793740" w:rsidRPr="00793740" w:rsidRDefault="00793740" w:rsidP="00793740">
      <w:pPr>
        <w:jc w:val="both"/>
        <w:rPr>
          <w:rFonts w:ascii="Verdana" w:hAnsi="Verdana" w:cs="Times New Roman"/>
          <w:b/>
          <w:bCs/>
          <w:sz w:val="22"/>
          <w:szCs w:val="22"/>
          <w:lang w:val="pl-PL"/>
        </w:rPr>
      </w:pPr>
    </w:p>
    <w:p w14:paraId="3C809146" w14:textId="77777777" w:rsidR="00793740" w:rsidRDefault="00793740" w:rsidP="00793740">
      <w:pPr>
        <w:jc w:val="both"/>
        <w:rPr>
          <w:rFonts w:ascii="Verdana" w:hAnsi="Verdana" w:cs="Times New Roman"/>
          <w:b/>
          <w:bCs/>
          <w:sz w:val="22"/>
          <w:szCs w:val="22"/>
          <w:lang w:val="pl-PL"/>
        </w:rPr>
      </w:pPr>
      <w:r w:rsidRPr="00793740">
        <w:rPr>
          <w:rFonts w:ascii="Verdana" w:hAnsi="Verdana" w:cs="Times New Roman"/>
          <w:b/>
          <w:bCs/>
          <w:sz w:val="22"/>
          <w:szCs w:val="22"/>
          <w:lang w:val="pl-PL"/>
        </w:rPr>
        <w:t>Część 2 - Dostawa, montaż i uruchomienie fabrycznie nowych instalacji fotowoltaicznych wraz z magazynem energii na budynku Szkoły Podstawowej w Justynowie *</w:t>
      </w:r>
    </w:p>
    <w:p w14:paraId="6640C78B" w14:textId="77777777" w:rsidR="00FB5C38" w:rsidRPr="00CE39CC" w:rsidRDefault="00FB5C38" w:rsidP="00FB5C38">
      <w:pPr>
        <w:spacing w:line="360" w:lineRule="auto"/>
        <w:jc w:val="both"/>
        <w:rPr>
          <w:rFonts w:ascii="Verdana" w:hAnsi="Verdana" w:cs="Times New Roman"/>
          <w:i/>
          <w:iCs/>
          <w:lang w:val="pl-PL"/>
        </w:rPr>
      </w:pPr>
    </w:p>
    <w:p w14:paraId="011A2AE2" w14:textId="2CD2DE18" w:rsidR="00FB5C38" w:rsidRPr="00CE39CC" w:rsidRDefault="00FB5C38" w:rsidP="00FB5C38">
      <w:pPr>
        <w:spacing w:line="360" w:lineRule="auto"/>
        <w:jc w:val="both"/>
        <w:rPr>
          <w:rFonts w:ascii="Verdana" w:hAnsi="Verdana" w:cs="Times New Roman"/>
          <w:i/>
          <w:iCs/>
          <w:u w:val="single"/>
          <w:lang w:val="pl-PL"/>
        </w:rPr>
      </w:pPr>
      <w:r w:rsidRPr="00CE39CC">
        <w:rPr>
          <w:rFonts w:ascii="Verdana" w:hAnsi="Verdana" w:cs="Times New Roman"/>
          <w:i/>
          <w:iCs/>
          <w:u w:val="single"/>
          <w:lang w:val="pl-PL"/>
        </w:rPr>
        <w:t>* niepotrzebne skreślić</w:t>
      </w:r>
    </w:p>
    <w:p w14:paraId="5A85C9CA" w14:textId="77777777" w:rsidR="00793740" w:rsidRDefault="00793740" w:rsidP="00793740">
      <w:pPr>
        <w:jc w:val="both"/>
        <w:rPr>
          <w:rFonts w:ascii="Verdana" w:hAnsi="Verdana" w:cs="Times New Roman"/>
          <w:b/>
          <w:bCs/>
          <w:sz w:val="22"/>
          <w:szCs w:val="22"/>
          <w:lang w:val="pl-PL"/>
        </w:rPr>
      </w:pPr>
    </w:p>
    <w:p w14:paraId="3CCA3039" w14:textId="2B684F92" w:rsidR="00793740" w:rsidRDefault="00793740" w:rsidP="00793740">
      <w:pPr>
        <w:contextualSpacing/>
        <w:jc w:val="both"/>
        <w:rPr>
          <w:rFonts w:ascii="Verdana" w:eastAsia="Times New Roman" w:hAnsi="Verdana" w:cs="Times New Roman"/>
          <w:lang w:val="x-none" w:eastAsia="pl-PL"/>
        </w:rPr>
      </w:pPr>
      <w:r w:rsidRPr="00793740">
        <w:rPr>
          <w:rFonts w:ascii="Verdana" w:eastAsia="Times New Roman" w:hAnsi="Verdana" w:cs="Times New Roman"/>
          <w:lang w:val="pl-PL" w:eastAsia="x-none"/>
        </w:rPr>
        <w:t xml:space="preserve">Na wezwanie Zamawiającego </w:t>
      </w:r>
      <w:r w:rsidRPr="006C0FB6">
        <w:rPr>
          <w:rFonts w:ascii="Verdana" w:eastAsia="Times New Roman" w:hAnsi="Verdana" w:cs="Times New Roman"/>
          <w:lang w:val="x-none" w:eastAsia="x-none"/>
        </w:rPr>
        <w:t>przedkładamy wykaz</w:t>
      </w:r>
      <w:r w:rsidRPr="006C0FB6">
        <w:rPr>
          <w:rFonts w:ascii="Verdana" w:eastAsia="Times New Roman" w:hAnsi="Verdana" w:cs="Times New Roman"/>
          <w:color w:val="FF0000"/>
          <w:lang w:val="x-none" w:eastAsia="x-none"/>
        </w:rPr>
        <w:t xml:space="preserve"> </w:t>
      </w:r>
      <w:r w:rsidRPr="00793740">
        <w:rPr>
          <w:rFonts w:ascii="Verdana" w:eastAsia="Times New Roman" w:hAnsi="Verdana" w:cs="Times New Roman"/>
          <w:lang w:val="pl-PL" w:eastAsia="x-none"/>
        </w:rPr>
        <w:t xml:space="preserve">dostaw/zadań, </w:t>
      </w:r>
      <w:r w:rsidRPr="006C0FB6">
        <w:rPr>
          <w:rFonts w:ascii="Verdana" w:eastAsia="Times New Roman" w:hAnsi="Verdana" w:cs="Times New Roman"/>
          <w:lang w:val="x-none" w:eastAsia="x-none"/>
        </w:rPr>
        <w:t xml:space="preserve">w celu oceny spełniania przez wykonawcę warunków </w:t>
      </w:r>
      <w:r w:rsidRPr="00793740">
        <w:rPr>
          <w:rFonts w:ascii="Verdana" w:eastAsia="Times New Roman" w:hAnsi="Verdana" w:cs="Times New Roman"/>
          <w:lang w:val="pl-PL" w:eastAsia="x-none"/>
        </w:rPr>
        <w:t xml:space="preserve">udziału w postępowaniu </w:t>
      </w:r>
      <w:r w:rsidRPr="006C0FB6">
        <w:rPr>
          <w:rFonts w:ascii="Verdana" w:eastAsia="Times New Roman" w:hAnsi="Verdana" w:cs="Times New Roman"/>
          <w:lang w:val="x-none" w:eastAsia="pl-PL"/>
        </w:rPr>
        <w:t xml:space="preserve">w zakresie niezbędnym do potwierdzenia spełniania warunku udziału w postępowaniu w zakresie, o którym mowa w </w:t>
      </w:r>
      <w:r w:rsidRPr="00793740">
        <w:rPr>
          <w:rFonts w:ascii="Verdana" w:eastAsia="Times New Roman" w:hAnsi="Verdana" w:cs="Times New Roman"/>
          <w:lang w:val="pl-PL" w:eastAsia="pl-PL"/>
        </w:rPr>
        <w:t>części X</w:t>
      </w:r>
      <w:r>
        <w:rPr>
          <w:rFonts w:ascii="Verdana" w:eastAsia="Times New Roman" w:hAnsi="Verdana" w:cs="Times New Roman"/>
          <w:lang w:val="pl-PL" w:eastAsia="pl-PL"/>
        </w:rPr>
        <w:t>V</w:t>
      </w:r>
      <w:r w:rsidRPr="00793740">
        <w:rPr>
          <w:rFonts w:ascii="Verdana" w:eastAsia="Times New Roman" w:hAnsi="Verdana" w:cs="Times New Roman"/>
          <w:lang w:val="pl-PL" w:eastAsia="pl-PL"/>
        </w:rPr>
        <w:t xml:space="preserve"> SWZ </w:t>
      </w:r>
      <w:r w:rsidRPr="006C0FB6">
        <w:rPr>
          <w:rFonts w:ascii="Verdana" w:eastAsia="Times New Roman" w:hAnsi="Verdana" w:cs="Times New Roman"/>
          <w:i/>
          <w:lang w:val="x-none" w:eastAsia="pl-PL"/>
        </w:rPr>
        <w:t>Zdolność techniczna lub zawodowa</w:t>
      </w:r>
      <w:r w:rsidRPr="006C0FB6">
        <w:rPr>
          <w:rFonts w:ascii="Verdana" w:eastAsia="Times New Roman" w:hAnsi="Verdana" w:cs="Times New Roman"/>
          <w:lang w:val="x-none" w:eastAsia="pl-PL"/>
        </w:rPr>
        <w:t xml:space="preserve"> </w:t>
      </w:r>
    </w:p>
    <w:p w14:paraId="63BEB100" w14:textId="77777777" w:rsidR="00793740" w:rsidRDefault="00793740" w:rsidP="00793740">
      <w:pPr>
        <w:contextualSpacing/>
        <w:jc w:val="both"/>
        <w:rPr>
          <w:rFonts w:ascii="Verdana" w:eastAsia="Times New Roman" w:hAnsi="Verdana" w:cs="Times New Roman"/>
          <w:lang w:val="x-none" w:eastAsia="pl-PL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7"/>
        <w:gridCol w:w="2265"/>
        <w:gridCol w:w="1701"/>
        <w:gridCol w:w="2273"/>
      </w:tblGrid>
      <w:tr w:rsidR="00793740" w:rsidRPr="00CE39CC" w14:paraId="53259125" w14:textId="77777777" w:rsidTr="00B94C1D">
        <w:trPr>
          <w:trHeight w:val="34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1E6D3" w14:textId="77777777" w:rsidR="00793740" w:rsidRPr="007E2A9C" w:rsidRDefault="00793740" w:rsidP="00B94C1D">
            <w:pPr>
              <w:spacing w:after="120" w:line="240" w:lineRule="exact"/>
              <w:jc w:val="center"/>
              <w:rPr>
                <w:rFonts w:ascii="Verdana" w:hAnsi="Verdana" w:cs="Calibri"/>
                <w:b/>
                <w:spacing w:val="4"/>
              </w:rPr>
            </w:pPr>
            <w:r w:rsidRPr="007E2A9C">
              <w:rPr>
                <w:rFonts w:ascii="Verdana" w:hAnsi="Verdana" w:cs="Calibri"/>
                <w:b/>
                <w:spacing w:val="4"/>
              </w:rPr>
              <w:t>LP.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1304D" w14:textId="77777777" w:rsidR="00793740" w:rsidRPr="00793740" w:rsidRDefault="00793740" w:rsidP="00B94C1D">
            <w:pPr>
              <w:tabs>
                <w:tab w:val="left" w:pos="1800"/>
              </w:tabs>
              <w:snapToGrid w:val="0"/>
              <w:jc w:val="center"/>
              <w:rPr>
                <w:rFonts w:ascii="Verdana" w:hAnsi="Verdana" w:cs="Calibri"/>
                <w:b/>
                <w:bCs/>
                <w:lang w:val="pl-PL" w:eastAsia="ar-SA"/>
              </w:rPr>
            </w:pPr>
            <w:r w:rsidRPr="00793740">
              <w:rPr>
                <w:rFonts w:ascii="Verdana" w:hAnsi="Verdana" w:cs="Calibri"/>
                <w:b/>
                <w:bCs/>
                <w:lang w:val="pl-PL" w:eastAsia="ar-SA"/>
              </w:rPr>
              <w:t xml:space="preserve">Przedmiot wykonanych   dostaw/zadań/realizacji – zakres, rodzaj  </w:t>
            </w:r>
          </w:p>
          <w:p w14:paraId="43A6D95B" w14:textId="77777777" w:rsidR="00793740" w:rsidRPr="00793740" w:rsidRDefault="00793740" w:rsidP="00B94C1D">
            <w:pPr>
              <w:tabs>
                <w:tab w:val="left" w:pos="1800"/>
              </w:tabs>
              <w:snapToGrid w:val="0"/>
              <w:jc w:val="center"/>
              <w:rPr>
                <w:rFonts w:ascii="Verdana" w:hAnsi="Verdana" w:cs="Calibri"/>
                <w:b/>
                <w:bCs/>
                <w:lang w:val="pl-PL" w:eastAsia="ar-SA"/>
              </w:rPr>
            </w:pPr>
            <w:r w:rsidRPr="00793740">
              <w:rPr>
                <w:rFonts w:ascii="Verdana" w:hAnsi="Verdana" w:cs="Calibri"/>
                <w:b/>
                <w:bCs/>
                <w:sz w:val="20"/>
                <w:szCs w:val="20"/>
                <w:lang w:val="pl-PL" w:eastAsia="ar-SA"/>
              </w:rPr>
              <w:t>(należy opisać  zadania  w sposób umożliwiający</w:t>
            </w:r>
            <w:r w:rsidRPr="00793740">
              <w:rPr>
                <w:rFonts w:ascii="Verdana" w:hAnsi="Verdana" w:cs="Calibri"/>
                <w:b/>
                <w:bCs/>
                <w:lang w:val="pl-PL" w:eastAsia="ar-SA"/>
              </w:rPr>
              <w:t xml:space="preserve"> </w:t>
            </w:r>
            <w:r w:rsidRPr="00793740">
              <w:rPr>
                <w:rFonts w:ascii="Verdana" w:hAnsi="Verdana" w:cs="Calibri"/>
                <w:b/>
                <w:bCs/>
                <w:sz w:val="20"/>
                <w:szCs w:val="20"/>
                <w:lang w:val="pl-PL" w:eastAsia="ar-SA"/>
              </w:rPr>
              <w:t>weryfikację spełnienia warunku udziału w postępowaniu)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5AA9" w14:textId="77777777" w:rsidR="00793740" w:rsidRPr="00793740" w:rsidRDefault="00793740" w:rsidP="00B94C1D">
            <w:pPr>
              <w:jc w:val="center"/>
              <w:rPr>
                <w:rFonts w:ascii="Verdana" w:hAnsi="Verdana" w:cs="Calibri"/>
                <w:b/>
                <w:bCs/>
                <w:lang w:val="pl-PL"/>
              </w:rPr>
            </w:pPr>
            <w:r w:rsidRPr="00793740">
              <w:rPr>
                <w:rFonts w:ascii="Verdana" w:hAnsi="Verdana" w:cs="Calibri"/>
                <w:b/>
                <w:bCs/>
                <w:lang w:val="pl-PL"/>
              </w:rPr>
              <w:t>Podmiot na rzecz, którego dostawy/zadania/realizację wraz z montażem wykonano</w:t>
            </w:r>
          </w:p>
          <w:p w14:paraId="16BC0719" w14:textId="77777777" w:rsidR="00793740" w:rsidRPr="007E2A9C" w:rsidRDefault="00793740" w:rsidP="00B94C1D">
            <w:pPr>
              <w:tabs>
                <w:tab w:val="left" w:pos="1800"/>
              </w:tabs>
              <w:jc w:val="center"/>
              <w:rPr>
                <w:rFonts w:ascii="Verdana" w:hAnsi="Verdana" w:cs="Calibri"/>
                <w:b/>
                <w:lang w:eastAsia="ar-SA"/>
              </w:rPr>
            </w:pPr>
            <w:r w:rsidRPr="007E2A9C">
              <w:rPr>
                <w:rFonts w:ascii="Verdana" w:hAnsi="Verdana" w:cs="Calibri"/>
                <w:b/>
                <w:bCs/>
              </w:rPr>
              <w:t>(</w:t>
            </w:r>
            <w:proofErr w:type="spellStart"/>
            <w:r w:rsidRPr="007E2A9C">
              <w:rPr>
                <w:rFonts w:ascii="Verdana" w:hAnsi="Verdana" w:cs="Calibri"/>
                <w:b/>
                <w:bCs/>
              </w:rPr>
              <w:t>nazwa</w:t>
            </w:r>
            <w:proofErr w:type="spellEnd"/>
            <w:r w:rsidRPr="007E2A9C">
              <w:rPr>
                <w:rFonts w:ascii="Verdana" w:hAnsi="Verdana" w:cs="Calibri"/>
                <w:b/>
                <w:bCs/>
              </w:rPr>
              <w:t xml:space="preserve"> </w:t>
            </w:r>
            <w:proofErr w:type="spellStart"/>
            <w:r w:rsidRPr="007E2A9C">
              <w:rPr>
                <w:rFonts w:ascii="Verdana" w:hAnsi="Verdana" w:cs="Calibri"/>
                <w:b/>
                <w:bCs/>
              </w:rPr>
              <w:t>i</w:t>
            </w:r>
            <w:proofErr w:type="spellEnd"/>
            <w:r w:rsidRPr="007E2A9C">
              <w:rPr>
                <w:rFonts w:ascii="Verdana" w:hAnsi="Verdana" w:cs="Calibri"/>
                <w:b/>
                <w:bCs/>
              </w:rPr>
              <w:t xml:space="preserve"> </w:t>
            </w:r>
            <w:proofErr w:type="spellStart"/>
            <w:r w:rsidRPr="007E2A9C">
              <w:rPr>
                <w:rFonts w:ascii="Verdana" w:hAnsi="Verdana" w:cs="Calibri"/>
                <w:b/>
                <w:bCs/>
              </w:rPr>
              <w:t>adres</w:t>
            </w:r>
            <w:proofErr w:type="spellEnd"/>
            <w:r w:rsidRPr="007E2A9C">
              <w:rPr>
                <w:rFonts w:ascii="Verdana" w:hAnsi="Verdana" w:cs="Calibri"/>
                <w:b/>
                <w:bCs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0DBE" w14:textId="77777777" w:rsidR="00793740" w:rsidRPr="00793740" w:rsidRDefault="00793740" w:rsidP="00B94C1D">
            <w:pPr>
              <w:tabs>
                <w:tab w:val="left" w:pos="2095"/>
              </w:tabs>
              <w:jc w:val="center"/>
              <w:rPr>
                <w:rFonts w:ascii="Verdana" w:hAnsi="Verdana" w:cs="Calibri"/>
                <w:b/>
                <w:lang w:val="pl-PL" w:eastAsia="ar-SA"/>
              </w:rPr>
            </w:pPr>
            <w:r w:rsidRPr="00793740">
              <w:rPr>
                <w:rFonts w:ascii="Verdana" w:hAnsi="Verdana" w:cs="Calibri"/>
                <w:b/>
                <w:lang w:val="pl-PL" w:eastAsia="ar-SA"/>
              </w:rPr>
              <w:t xml:space="preserve"> Miejsce wykonania dostawy/zadania/realizacji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0CB0" w14:textId="77777777" w:rsidR="00793740" w:rsidRPr="00793740" w:rsidRDefault="00793740" w:rsidP="00B94C1D">
            <w:pPr>
              <w:spacing w:after="120" w:line="240" w:lineRule="exact"/>
              <w:jc w:val="center"/>
              <w:rPr>
                <w:rFonts w:ascii="Verdana" w:hAnsi="Verdana" w:cs="Calibri"/>
                <w:b/>
                <w:lang w:val="pl-PL" w:eastAsia="ar-SA"/>
              </w:rPr>
            </w:pPr>
            <w:r w:rsidRPr="00793740">
              <w:rPr>
                <w:rFonts w:ascii="Verdana" w:hAnsi="Verdana" w:cs="Calibri"/>
                <w:b/>
                <w:lang w:val="pl-PL" w:eastAsia="ar-SA"/>
              </w:rPr>
              <w:t>Okres wykonania</w:t>
            </w:r>
          </w:p>
          <w:p w14:paraId="25908D89" w14:textId="77777777" w:rsidR="00793740" w:rsidRPr="00793740" w:rsidRDefault="00793740" w:rsidP="00B94C1D">
            <w:pPr>
              <w:spacing w:after="120" w:line="240" w:lineRule="exact"/>
              <w:jc w:val="center"/>
              <w:rPr>
                <w:rFonts w:ascii="Verdana" w:hAnsi="Verdana" w:cs="Calibri"/>
                <w:b/>
                <w:lang w:val="pl-PL" w:eastAsia="ar-SA"/>
              </w:rPr>
            </w:pPr>
            <w:r w:rsidRPr="00793740">
              <w:rPr>
                <w:rFonts w:ascii="Verdana" w:hAnsi="Verdana" w:cs="Calibri"/>
                <w:b/>
                <w:lang w:val="pl-PL" w:eastAsia="ar-SA"/>
              </w:rPr>
              <w:t>Dostawy/zadania/realizacji</w:t>
            </w:r>
          </w:p>
          <w:p w14:paraId="35929331" w14:textId="77777777" w:rsidR="00793740" w:rsidRPr="00793740" w:rsidRDefault="00793740" w:rsidP="00B94C1D">
            <w:pPr>
              <w:spacing w:after="120" w:line="240" w:lineRule="exact"/>
              <w:jc w:val="center"/>
              <w:rPr>
                <w:rFonts w:ascii="Verdana" w:hAnsi="Verdana" w:cs="Calibri"/>
                <w:b/>
                <w:spacing w:val="4"/>
                <w:lang w:val="pl-PL"/>
              </w:rPr>
            </w:pPr>
            <w:r w:rsidRPr="00793740">
              <w:rPr>
                <w:rFonts w:ascii="Verdana" w:hAnsi="Verdana" w:cs="Calibri"/>
                <w:b/>
                <w:lang w:val="pl-PL" w:eastAsia="ar-SA"/>
              </w:rPr>
              <w:t xml:space="preserve">od (d, m, r) do (d, m, r) </w:t>
            </w:r>
          </w:p>
        </w:tc>
      </w:tr>
      <w:tr w:rsidR="00793740" w:rsidRPr="006C0FB6" w14:paraId="5A345FC8" w14:textId="77777777" w:rsidTr="00B94C1D">
        <w:trPr>
          <w:trHeight w:val="79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2A2E" w14:textId="77777777" w:rsidR="00793740" w:rsidRPr="00793740" w:rsidRDefault="00793740" w:rsidP="00B94C1D">
            <w:pPr>
              <w:spacing w:after="120" w:line="240" w:lineRule="exact"/>
              <w:jc w:val="center"/>
              <w:rPr>
                <w:rFonts w:ascii="Verdana" w:hAnsi="Verdana" w:cs="Calibri"/>
                <w:b/>
                <w:spacing w:val="4"/>
                <w:lang w:val="pl-PL"/>
              </w:rPr>
            </w:pPr>
          </w:p>
          <w:p w14:paraId="62E51C92" w14:textId="77777777" w:rsidR="00793740" w:rsidRPr="006C0FB6" w:rsidRDefault="00793740" w:rsidP="00B94C1D">
            <w:pPr>
              <w:spacing w:after="120" w:line="240" w:lineRule="exact"/>
              <w:jc w:val="center"/>
              <w:rPr>
                <w:rFonts w:ascii="Verdana" w:hAnsi="Verdana" w:cs="Calibri"/>
                <w:b/>
                <w:spacing w:val="4"/>
              </w:rPr>
            </w:pPr>
            <w:r w:rsidRPr="006C0FB6">
              <w:rPr>
                <w:rFonts w:ascii="Verdana" w:hAnsi="Verdana" w:cs="Calibri"/>
                <w:b/>
                <w:spacing w:val="4"/>
              </w:rPr>
              <w:t>1.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0288" w14:textId="77777777" w:rsidR="00793740" w:rsidRPr="006C0FB6" w:rsidRDefault="00793740" w:rsidP="00B94C1D">
            <w:pPr>
              <w:spacing w:after="120"/>
              <w:jc w:val="both"/>
              <w:rPr>
                <w:rFonts w:ascii="Verdana" w:hAnsi="Verdana" w:cs="Calibri"/>
                <w:b/>
              </w:rPr>
            </w:pPr>
          </w:p>
          <w:p w14:paraId="521BC7B0" w14:textId="77777777" w:rsidR="00793740" w:rsidRPr="006C0FB6" w:rsidRDefault="00793740" w:rsidP="00B94C1D">
            <w:pPr>
              <w:spacing w:after="120" w:line="240" w:lineRule="exact"/>
              <w:rPr>
                <w:rFonts w:ascii="Verdana" w:hAnsi="Verdana" w:cs="Calibri"/>
                <w:spacing w:val="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9231" w14:textId="77777777" w:rsidR="00793740" w:rsidRPr="006C0FB6" w:rsidRDefault="00793740" w:rsidP="00B94C1D">
            <w:pPr>
              <w:spacing w:after="120" w:line="240" w:lineRule="exact"/>
              <w:jc w:val="center"/>
              <w:rPr>
                <w:rFonts w:ascii="Verdana" w:hAnsi="Verdana" w:cs="Calibri"/>
                <w:spacing w:val="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20D1" w14:textId="77777777" w:rsidR="00793740" w:rsidRPr="006C0FB6" w:rsidRDefault="00793740" w:rsidP="00B94C1D">
            <w:pPr>
              <w:spacing w:after="120" w:line="240" w:lineRule="exact"/>
              <w:jc w:val="center"/>
              <w:rPr>
                <w:rFonts w:ascii="Verdana" w:hAnsi="Verdana" w:cs="Calibri"/>
                <w:spacing w:val="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C28D" w14:textId="77777777" w:rsidR="00793740" w:rsidRPr="006C0FB6" w:rsidRDefault="00793740" w:rsidP="00B94C1D">
            <w:pPr>
              <w:spacing w:after="120" w:line="240" w:lineRule="exact"/>
              <w:jc w:val="center"/>
              <w:rPr>
                <w:rFonts w:ascii="Verdana" w:hAnsi="Verdana" w:cs="Calibri"/>
                <w:spacing w:val="4"/>
              </w:rPr>
            </w:pPr>
          </w:p>
        </w:tc>
      </w:tr>
      <w:tr w:rsidR="00793740" w:rsidRPr="006C0FB6" w14:paraId="205A4AF2" w14:textId="77777777" w:rsidTr="00B94C1D">
        <w:trPr>
          <w:trHeight w:val="79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B5D37" w14:textId="77777777" w:rsidR="00793740" w:rsidRPr="006C0FB6" w:rsidRDefault="00793740" w:rsidP="00B94C1D">
            <w:pPr>
              <w:spacing w:after="120" w:line="240" w:lineRule="exact"/>
              <w:jc w:val="center"/>
              <w:rPr>
                <w:rFonts w:ascii="Verdana" w:hAnsi="Verdana" w:cs="Calibri"/>
                <w:b/>
                <w:spacing w:val="4"/>
              </w:rPr>
            </w:pPr>
            <w:r w:rsidRPr="006C0FB6">
              <w:rPr>
                <w:rFonts w:ascii="Verdana" w:hAnsi="Verdana" w:cs="Calibri"/>
                <w:b/>
                <w:spacing w:val="4"/>
              </w:rPr>
              <w:lastRenderedPageBreak/>
              <w:t>2.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CD7D" w14:textId="77777777" w:rsidR="00793740" w:rsidRPr="006C0FB6" w:rsidRDefault="00793740" w:rsidP="00B94C1D">
            <w:pPr>
              <w:spacing w:after="120"/>
              <w:jc w:val="both"/>
              <w:rPr>
                <w:rFonts w:ascii="Verdana" w:hAnsi="Verdana" w:cs="Calibri"/>
                <w:b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F0B54" w14:textId="77777777" w:rsidR="00793740" w:rsidRPr="006C0FB6" w:rsidRDefault="00793740" w:rsidP="00B94C1D">
            <w:pPr>
              <w:spacing w:after="120" w:line="240" w:lineRule="exact"/>
              <w:jc w:val="center"/>
              <w:rPr>
                <w:rFonts w:ascii="Verdana" w:hAnsi="Verdana" w:cs="Calibri"/>
                <w:spacing w:val="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63F8" w14:textId="77777777" w:rsidR="00793740" w:rsidRPr="006C0FB6" w:rsidRDefault="00793740" w:rsidP="00B94C1D">
            <w:pPr>
              <w:spacing w:after="120" w:line="240" w:lineRule="exact"/>
              <w:jc w:val="center"/>
              <w:rPr>
                <w:rFonts w:ascii="Verdana" w:hAnsi="Verdana" w:cs="Calibri"/>
                <w:spacing w:val="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DB64" w14:textId="77777777" w:rsidR="00793740" w:rsidRPr="006C0FB6" w:rsidRDefault="00793740" w:rsidP="00B94C1D">
            <w:pPr>
              <w:spacing w:after="120" w:line="240" w:lineRule="exact"/>
              <w:jc w:val="center"/>
              <w:rPr>
                <w:rFonts w:ascii="Verdana" w:hAnsi="Verdana" w:cs="Calibri"/>
                <w:spacing w:val="4"/>
              </w:rPr>
            </w:pPr>
          </w:p>
        </w:tc>
      </w:tr>
      <w:tr w:rsidR="00793740" w:rsidRPr="006C0FB6" w14:paraId="53D50341" w14:textId="77777777" w:rsidTr="00B94C1D">
        <w:trPr>
          <w:trHeight w:val="79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E18F" w14:textId="77777777" w:rsidR="00793740" w:rsidRPr="006C0FB6" w:rsidRDefault="00793740" w:rsidP="00B94C1D">
            <w:pPr>
              <w:spacing w:after="120" w:line="240" w:lineRule="exact"/>
              <w:jc w:val="center"/>
              <w:rPr>
                <w:rFonts w:ascii="Verdana" w:hAnsi="Verdana" w:cs="Calibri"/>
                <w:b/>
                <w:spacing w:val="4"/>
              </w:rPr>
            </w:pPr>
            <w:r>
              <w:rPr>
                <w:rFonts w:ascii="Verdana" w:hAnsi="Verdana" w:cs="Calibri"/>
                <w:b/>
                <w:spacing w:val="4"/>
              </w:rPr>
              <w:t>3.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EF4E8" w14:textId="77777777" w:rsidR="00793740" w:rsidRPr="006C0FB6" w:rsidRDefault="00793740" w:rsidP="00B94C1D">
            <w:pPr>
              <w:spacing w:after="120"/>
              <w:jc w:val="both"/>
              <w:rPr>
                <w:rFonts w:ascii="Verdana" w:hAnsi="Verdana" w:cs="Calibri"/>
                <w:b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2678" w14:textId="77777777" w:rsidR="00793740" w:rsidRPr="006C0FB6" w:rsidRDefault="00793740" w:rsidP="00B94C1D">
            <w:pPr>
              <w:spacing w:after="120" w:line="240" w:lineRule="exact"/>
              <w:jc w:val="center"/>
              <w:rPr>
                <w:rFonts w:ascii="Verdana" w:hAnsi="Verdana" w:cs="Calibri"/>
                <w:spacing w:val="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C0A8" w14:textId="77777777" w:rsidR="00793740" w:rsidRPr="006C0FB6" w:rsidRDefault="00793740" w:rsidP="00B94C1D">
            <w:pPr>
              <w:spacing w:after="120" w:line="240" w:lineRule="exact"/>
              <w:jc w:val="center"/>
              <w:rPr>
                <w:rFonts w:ascii="Verdana" w:hAnsi="Verdana" w:cs="Calibri"/>
                <w:spacing w:val="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B8A2" w14:textId="77777777" w:rsidR="00793740" w:rsidRPr="006C0FB6" w:rsidRDefault="00793740" w:rsidP="00B94C1D">
            <w:pPr>
              <w:spacing w:after="120" w:line="240" w:lineRule="exact"/>
              <w:jc w:val="center"/>
              <w:rPr>
                <w:rFonts w:ascii="Verdana" w:hAnsi="Verdana" w:cs="Calibri"/>
                <w:spacing w:val="4"/>
              </w:rPr>
            </w:pPr>
          </w:p>
        </w:tc>
      </w:tr>
    </w:tbl>
    <w:p w14:paraId="201A1231" w14:textId="77777777" w:rsidR="00793740" w:rsidRPr="006C0FB6" w:rsidRDefault="00793740" w:rsidP="00793740">
      <w:pPr>
        <w:spacing w:after="200" w:line="276" w:lineRule="auto"/>
        <w:jc w:val="both"/>
        <w:rPr>
          <w:rFonts w:ascii="Verdana" w:hAnsi="Verdana"/>
          <w:i/>
        </w:rPr>
      </w:pPr>
    </w:p>
    <w:p w14:paraId="23389B46" w14:textId="0F65A146" w:rsidR="00793740" w:rsidRPr="00793740" w:rsidRDefault="00793740" w:rsidP="00793740">
      <w:pPr>
        <w:contextualSpacing/>
        <w:jc w:val="both"/>
        <w:rPr>
          <w:rFonts w:ascii="Verdana" w:eastAsia="Times New Roman" w:hAnsi="Verdana" w:cs="Times New Roman"/>
          <w:bCs/>
          <w:lang w:val="pl-PL" w:eastAsia="pl-PL"/>
        </w:rPr>
      </w:pPr>
      <w:r w:rsidRPr="00793740">
        <w:rPr>
          <w:rFonts w:ascii="Verdana" w:eastAsia="Times New Roman" w:hAnsi="Verdana" w:cs="Times New Roman"/>
          <w:bCs/>
          <w:lang w:val="pl-PL" w:eastAsia="pl-PL"/>
        </w:rPr>
        <w:t>Do wykazu należy dołączyć dowod</w:t>
      </w:r>
      <w:r>
        <w:rPr>
          <w:rFonts w:ascii="Verdana" w:eastAsia="Times New Roman" w:hAnsi="Verdana" w:cs="Times New Roman"/>
          <w:bCs/>
          <w:lang w:val="pl-PL" w:eastAsia="pl-PL"/>
        </w:rPr>
        <w:t>y</w:t>
      </w:r>
      <w:r w:rsidRPr="00793740">
        <w:rPr>
          <w:rFonts w:ascii="Verdana" w:eastAsia="Times New Roman" w:hAnsi="Verdana" w:cs="Times New Roman"/>
          <w:bCs/>
          <w:lang w:val="pl-PL" w:eastAsia="pl-PL"/>
        </w:rPr>
        <w:t xml:space="preserve"> określają</w:t>
      </w:r>
      <w:r>
        <w:rPr>
          <w:rFonts w:ascii="Verdana" w:eastAsia="Times New Roman" w:hAnsi="Verdana" w:cs="Times New Roman"/>
          <w:bCs/>
          <w:lang w:val="pl-PL" w:eastAsia="pl-PL"/>
        </w:rPr>
        <w:t>ce</w:t>
      </w:r>
      <w:r w:rsidRPr="00793740">
        <w:rPr>
          <w:rFonts w:ascii="Verdana" w:eastAsia="Times New Roman" w:hAnsi="Verdana" w:cs="Times New Roman"/>
          <w:bCs/>
          <w:lang w:val="pl-PL" w:eastAsia="pl-PL"/>
        </w:rPr>
        <w:t>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 jeżeli wykonawca powołuje się na doświadczenie w realizacji dostaw wykonywanych wspólnie z innymi wykonawcami, wykaz  dotyczy dostaw, w których wykonaniu wykonawca ten bezpośrednio uczestniczył, a w przypadku świadczeń powtarzających się lub ciągłych, w których wykonywaniu bezpośrednio uczestniczył lub uczestniczy.</w:t>
      </w:r>
    </w:p>
    <w:p w14:paraId="4DA98C1E" w14:textId="77777777" w:rsidR="00793740" w:rsidRPr="00793740" w:rsidRDefault="00793740" w:rsidP="00793740">
      <w:pPr>
        <w:spacing w:line="360" w:lineRule="auto"/>
        <w:contextualSpacing/>
        <w:jc w:val="both"/>
        <w:rPr>
          <w:rFonts w:ascii="Verdana" w:eastAsia="Times New Roman" w:hAnsi="Verdana" w:cs="Times New Roman"/>
          <w:b/>
          <w:lang w:val="pl-PL" w:eastAsia="pl-PL"/>
        </w:rPr>
      </w:pPr>
    </w:p>
    <w:p w14:paraId="7C7143DF" w14:textId="77777777" w:rsidR="00793740" w:rsidRPr="00793740" w:rsidRDefault="00793740" w:rsidP="00793740">
      <w:pPr>
        <w:spacing w:line="360" w:lineRule="auto"/>
        <w:contextualSpacing/>
        <w:jc w:val="both"/>
        <w:rPr>
          <w:rFonts w:ascii="Verdana" w:eastAsia="Times New Roman" w:hAnsi="Verdana" w:cs="Times New Roman"/>
          <w:b/>
          <w:lang w:val="pl-PL" w:eastAsia="pl-PL"/>
        </w:rPr>
      </w:pPr>
    </w:p>
    <w:p w14:paraId="2045AE36" w14:textId="77777777" w:rsidR="00793740" w:rsidRPr="00793740" w:rsidRDefault="00793740" w:rsidP="00793740">
      <w:pPr>
        <w:spacing w:line="360" w:lineRule="auto"/>
        <w:contextualSpacing/>
        <w:jc w:val="both"/>
        <w:rPr>
          <w:rFonts w:ascii="Verdana" w:eastAsia="Times New Roman" w:hAnsi="Verdana" w:cs="Times New Roman"/>
          <w:b/>
          <w:lang w:val="pl-PL" w:eastAsia="pl-PL"/>
        </w:rPr>
      </w:pPr>
    </w:p>
    <w:p w14:paraId="2C390C2F" w14:textId="77777777" w:rsidR="00793740" w:rsidRPr="00793740" w:rsidRDefault="00793740" w:rsidP="00793740">
      <w:pPr>
        <w:spacing w:line="360" w:lineRule="auto"/>
        <w:contextualSpacing/>
        <w:jc w:val="both"/>
        <w:rPr>
          <w:rFonts w:ascii="Verdana" w:eastAsia="Times New Roman" w:hAnsi="Verdana" w:cs="Times New Roman"/>
          <w:b/>
          <w:lang w:val="pl-PL" w:eastAsia="pl-PL"/>
        </w:rPr>
      </w:pPr>
    </w:p>
    <w:p w14:paraId="77B34481" w14:textId="77777777" w:rsidR="00942606" w:rsidRPr="00793740" w:rsidRDefault="00942606" w:rsidP="00942606">
      <w:pPr>
        <w:keepLines/>
        <w:tabs>
          <w:tab w:val="left" w:pos="-426"/>
          <w:tab w:val="left" w:pos="3045"/>
        </w:tabs>
        <w:ind w:left="-120" w:right="-143"/>
        <w:rPr>
          <w:sz w:val="22"/>
          <w:szCs w:val="22"/>
          <w:lang w:val="pl-PL"/>
        </w:rPr>
      </w:pPr>
    </w:p>
    <w:p w14:paraId="14DD9E9E" w14:textId="77777777" w:rsidR="00942606" w:rsidRPr="00942606" w:rsidRDefault="00942606" w:rsidP="00942606">
      <w:pPr>
        <w:keepLines/>
        <w:ind w:left="851" w:hanging="851"/>
        <w:rPr>
          <w:rFonts w:ascii="Verdana" w:hAnsi="Verdana"/>
          <w:b/>
          <w:sz w:val="22"/>
          <w:szCs w:val="22"/>
          <w:lang w:val="pl-PL"/>
        </w:rPr>
      </w:pPr>
      <w:r w:rsidRPr="00942606">
        <w:rPr>
          <w:rFonts w:ascii="Verdana" w:hAnsi="Verdana"/>
          <w:b/>
          <w:sz w:val="22"/>
          <w:szCs w:val="22"/>
          <w:lang w:val="pl-PL"/>
        </w:rPr>
        <w:t xml:space="preserve">         </w:t>
      </w:r>
    </w:p>
    <w:p w14:paraId="0D47F1D4" w14:textId="5B71E519" w:rsidR="0078330E" w:rsidRPr="00942606" w:rsidRDefault="0078330E" w:rsidP="008123CC">
      <w:pPr>
        <w:pStyle w:val="Default"/>
        <w:ind w:left="360"/>
        <w:jc w:val="both"/>
        <w:rPr>
          <w:rFonts w:ascii="Verdana" w:hAnsi="Verdana" w:cs="Calibri"/>
          <w:color w:val="auto"/>
          <w:sz w:val="22"/>
          <w:szCs w:val="22"/>
        </w:rPr>
      </w:pPr>
    </w:p>
    <w:sectPr w:rsidR="0078330E" w:rsidRPr="00942606" w:rsidSect="00A27FAA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6FBFD" w14:textId="77777777" w:rsidR="00A00033" w:rsidRDefault="00A00033" w:rsidP="00E36944">
      <w:r>
        <w:separator/>
      </w:r>
    </w:p>
  </w:endnote>
  <w:endnote w:type="continuationSeparator" w:id="0">
    <w:p w14:paraId="1D5836E0" w14:textId="77777777" w:rsidR="00A00033" w:rsidRDefault="00A00033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94D75" w14:textId="77777777" w:rsidR="00942606" w:rsidRDefault="0094260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476D7B43" w14:textId="77777777" w:rsidR="00942606" w:rsidRDefault="009426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9B941" w14:textId="77777777" w:rsidR="00A00033" w:rsidRDefault="00A00033" w:rsidP="00E36944">
      <w:r>
        <w:separator/>
      </w:r>
    </w:p>
  </w:footnote>
  <w:footnote w:type="continuationSeparator" w:id="0">
    <w:p w14:paraId="025C0F76" w14:textId="77777777" w:rsidR="00A00033" w:rsidRDefault="00A00033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4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C7F5D18"/>
    <w:multiLevelType w:val="hybridMultilevel"/>
    <w:tmpl w:val="181C6772"/>
    <w:lvl w:ilvl="0" w:tplc="D7988F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EC76F928">
      <w:start w:val="1"/>
      <w:numFmt w:val="lowerLetter"/>
      <w:lvlText w:val="%2)"/>
      <w:lvlJc w:val="left"/>
      <w:pPr>
        <w:ind w:left="633" w:hanging="360"/>
      </w:pPr>
      <w:rPr>
        <w:b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6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9" w15:restartNumberingAfterBreak="0">
    <w:nsid w:val="45824671"/>
    <w:multiLevelType w:val="hybridMultilevel"/>
    <w:tmpl w:val="FDECF976"/>
    <w:lvl w:ilvl="0" w:tplc="7E3419F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1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2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065165">
    <w:abstractNumId w:val="1"/>
  </w:num>
  <w:num w:numId="2" w16cid:durableId="1760328091">
    <w:abstractNumId w:val="2"/>
  </w:num>
  <w:num w:numId="3" w16cid:durableId="2061858526">
    <w:abstractNumId w:val="3"/>
  </w:num>
  <w:num w:numId="4" w16cid:durableId="1726030652">
    <w:abstractNumId w:val="5"/>
  </w:num>
  <w:num w:numId="5" w16cid:durableId="1777867359">
    <w:abstractNumId w:val="6"/>
  </w:num>
  <w:num w:numId="6" w16cid:durableId="1451247246">
    <w:abstractNumId w:val="7"/>
  </w:num>
  <w:num w:numId="7" w16cid:durableId="1775441010">
    <w:abstractNumId w:val="8"/>
  </w:num>
  <w:num w:numId="8" w16cid:durableId="515731257">
    <w:abstractNumId w:val="38"/>
  </w:num>
  <w:num w:numId="9" w16cid:durableId="862282504">
    <w:abstractNumId w:val="41"/>
  </w:num>
  <w:num w:numId="10" w16cid:durableId="1774664729">
    <w:abstractNumId w:val="11"/>
  </w:num>
  <w:num w:numId="11" w16cid:durableId="1043553589">
    <w:abstractNumId w:val="44"/>
  </w:num>
  <w:num w:numId="12" w16cid:durableId="292517953">
    <w:abstractNumId w:val="47"/>
  </w:num>
  <w:num w:numId="13" w16cid:durableId="622731193">
    <w:abstractNumId w:val="42"/>
  </w:num>
  <w:num w:numId="14" w16cid:durableId="639961985">
    <w:abstractNumId w:val="39"/>
  </w:num>
  <w:num w:numId="15" w16cid:durableId="314646775">
    <w:abstractNumId w:val="34"/>
  </w:num>
  <w:num w:numId="16" w16cid:durableId="1548688486">
    <w:abstractNumId w:val="43"/>
  </w:num>
  <w:num w:numId="17" w16cid:durableId="669601426">
    <w:abstractNumId w:val="18"/>
  </w:num>
  <w:num w:numId="18" w16cid:durableId="148905337">
    <w:abstractNumId w:val="23"/>
  </w:num>
  <w:num w:numId="19" w16cid:durableId="1333142660">
    <w:abstractNumId w:val="27"/>
  </w:num>
  <w:num w:numId="20" w16cid:durableId="362367272">
    <w:abstractNumId w:val="30"/>
  </w:num>
  <w:num w:numId="21" w16cid:durableId="1043483556">
    <w:abstractNumId w:val="25"/>
  </w:num>
  <w:num w:numId="22" w16cid:durableId="662855317">
    <w:abstractNumId w:val="28"/>
  </w:num>
  <w:num w:numId="23" w16cid:durableId="1222016978">
    <w:abstractNumId w:val="32"/>
  </w:num>
  <w:num w:numId="24" w16cid:durableId="44761658">
    <w:abstractNumId w:val="33"/>
  </w:num>
  <w:num w:numId="25" w16cid:durableId="5548529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0772045">
    <w:abstractNumId w:val="19"/>
  </w:num>
  <w:num w:numId="27" w16cid:durableId="995064931">
    <w:abstractNumId w:val="10"/>
  </w:num>
  <w:num w:numId="28" w16cid:durableId="1145585450">
    <w:abstractNumId w:val="15"/>
  </w:num>
  <w:num w:numId="29" w16cid:durableId="29838656">
    <w:abstractNumId w:val="46"/>
  </w:num>
  <w:num w:numId="30" w16cid:durableId="1124689004">
    <w:abstractNumId w:val="40"/>
  </w:num>
  <w:num w:numId="31" w16cid:durableId="1345203307">
    <w:abstractNumId w:val="31"/>
  </w:num>
  <w:num w:numId="32" w16cid:durableId="1137458336">
    <w:abstractNumId w:val="35"/>
  </w:num>
  <w:num w:numId="33" w16cid:durableId="146632803">
    <w:abstractNumId w:val="22"/>
  </w:num>
  <w:num w:numId="34" w16cid:durableId="1700667190">
    <w:abstractNumId w:val="17"/>
  </w:num>
  <w:num w:numId="35" w16cid:durableId="85461127">
    <w:abstractNumId w:val="24"/>
  </w:num>
  <w:num w:numId="36" w16cid:durableId="1436367021">
    <w:abstractNumId w:val="37"/>
  </w:num>
  <w:num w:numId="37" w16cid:durableId="14231444">
    <w:abstractNumId w:val="20"/>
  </w:num>
  <w:num w:numId="38" w16cid:durableId="517013933">
    <w:abstractNumId w:val="21"/>
  </w:num>
  <w:num w:numId="39" w16cid:durableId="18056105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78851601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F2"/>
    <w:rsid w:val="0000039E"/>
    <w:rsid w:val="000034E5"/>
    <w:rsid w:val="00016B20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6152"/>
    <w:rsid w:val="00047B3B"/>
    <w:rsid w:val="00051A5E"/>
    <w:rsid w:val="00052561"/>
    <w:rsid w:val="00054904"/>
    <w:rsid w:val="0005741D"/>
    <w:rsid w:val="00060EA6"/>
    <w:rsid w:val="00062CAE"/>
    <w:rsid w:val="00074ECA"/>
    <w:rsid w:val="00081746"/>
    <w:rsid w:val="0008286E"/>
    <w:rsid w:val="00082A40"/>
    <w:rsid w:val="00082E67"/>
    <w:rsid w:val="000844B3"/>
    <w:rsid w:val="00087374"/>
    <w:rsid w:val="0009009A"/>
    <w:rsid w:val="000903FC"/>
    <w:rsid w:val="00090AB0"/>
    <w:rsid w:val="00091CA1"/>
    <w:rsid w:val="00097607"/>
    <w:rsid w:val="000A02C6"/>
    <w:rsid w:val="000A1271"/>
    <w:rsid w:val="000A1838"/>
    <w:rsid w:val="000A2AE5"/>
    <w:rsid w:val="000A33BE"/>
    <w:rsid w:val="000A3693"/>
    <w:rsid w:val="000A7309"/>
    <w:rsid w:val="000A7900"/>
    <w:rsid w:val="000B11E1"/>
    <w:rsid w:val="000B33CD"/>
    <w:rsid w:val="000D6958"/>
    <w:rsid w:val="000E10DF"/>
    <w:rsid w:val="000E20CA"/>
    <w:rsid w:val="000E52DC"/>
    <w:rsid w:val="000E7433"/>
    <w:rsid w:val="000F2133"/>
    <w:rsid w:val="000F50F1"/>
    <w:rsid w:val="000F529D"/>
    <w:rsid w:val="000F750A"/>
    <w:rsid w:val="000F7DEB"/>
    <w:rsid w:val="00105C9E"/>
    <w:rsid w:val="00107A14"/>
    <w:rsid w:val="00107DB9"/>
    <w:rsid w:val="00110DD8"/>
    <w:rsid w:val="00114551"/>
    <w:rsid w:val="00121086"/>
    <w:rsid w:val="00123FA6"/>
    <w:rsid w:val="00131262"/>
    <w:rsid w:val="00136D4A"/>
    <w:rsid w:val="00137D29"/>
    <w:rsid w:val="001433AB"/>
    <w:rsid w:val="001447F4"/>
    <w:rsid w:val="00147D19"/>
    <w:rsid w:val="00150252"/>
    <w:rsid w:val="00153585"/>
    <w:rsid w:val="00163E2D"/>
    <w:rsid w:val="001674F8"/>
    <w:rsid w:val="0017158C"/>
    <w:rsid w:val="00172283"/>
    <w:rsid w:val="001737CF"/>
    <w:rsid w:val="00173C2D"/>
    <w:rsid w:val="0018237F"/>
    <w:rsid w:val="001838EA"/>
    <w:rsid w:val="00187009"/>
    <w:rsid w:val="0019212F"/>
    <w:rsid w:val="001951AF"/>
    <w:rsid w:val="0019697E"/>
    <w:rsid w:val="00197C99"/>
    <w:rsid w:val="001A06AE"/>
    <w:rsid w:val="001A06D7"/>
    <w:rsid w:val="001A76E6"/>
    <w:rsid w:val="001B2E4D"/>
    <w:rsid w:val="001B35E0"/>
    <w:rsid w:val="001B49F7"/>
    <w:rsid w:val="001B7C16"/>
    <w:rsid w:val="001C1692"/>
    <w:rsid w:val="001C408A"/>
    <w:rsid w:val="001C4EB0"/>
    <w:rsid w:val="001D065C"/>
    <w:rsid w:val="001D0F62"/>
    <w:rsid w:val="001D1551"/>
    <w:rsid w:val="001D56C5"/>
    <w:rsid w:val="001D5F9A"/>
    <w:rsid w:val="001D7B63"/>
    <w:rsid w:val="001E0CDA"/>
    <w:rsid w:val="001E5B2C"/>
    <w:rsid w:val="001E77B7"/>
    <w:rsid w:val="001F148F"/>
    <w:rsid w:val="001F287E"/>
    <w:rsid w:val="001F29B4"/>
    <w:rsid w:val="001F3F8F"/>
    <w:rsid w:val="001F4DFF"/>
    <w:rsid w:val="00203B81"/>
    <w:rsid w:val="00206AE8"/>
    <w:rsid w:val="00207942"/>
    <w:rsid w:val="0021142E"/>
    <w:rsid w:val="00224054"/>
    <w:rsid w:val="00225C2E"/>
    <w:rsid w:val="00226D3D"/>
    <w:rsid w:val="002476E8"/>
    <w:rsid w:val="0025258D"/>
    <w:rsid w:val="00253392"/>
    <w:rsid w:val="002560DD"/>
    <w:rsid w:val="00260FEF"/>
    <w:rsid w:val="00263753"/>
    <w:rsid w:val="0026707F"/>
    <w:rsid w:val="0027737C"/>
    <w:rsid w:val="0028089A"/>
    <w:rsid w:val="00284835"/>
    <w:rsid w:val="00286875"/>
    <w:rsid w:val="00286E31"/>
    <w:rsid w:val="0029014B"/>
    <w:rsid w:val="002917DE"/>
    <w:rsid w:val="002968AF"/>
    <w:rsid w:val="00297B5E"/>
    <w:rsid w:val="002A18AB"/>
    <w:rsid w:val="002B19AA"/>
    <w:rsid w:val="002B75F7"/>
    <w:rsid w:val="002C2C11"/>
    <w:rsid w:val="002C4205"/>
    <w:rsid w:val="002C43D8"/>
    <w:rsid w:val="002C7A45"/>
    <w:rsid w:val="002C7C3A"/>
    <w:rsid w:val="002D6C27"/>
    <w:rsid w:val="002D7F4D"/>
    <w:rsid w:val="002E49AB"/>
    <w:rsid w:val="002F05C8"/>
    <w:rsid w:val="002F10F5"/>
    <w:rsid w:val="002F551C"/>
    <w:rsid w:val="002F6B49"/>
    <w:rsid w:val="003100E1"/>
    <w:rsid w:val="00313BB0"/>
    <w:rsid w:val="00316FE7"/>
    <w:rsid w:val="003208E9"/>
    <w:rsid w:val="00327F91"/>
    <w:rsid w:val="00332DDD"/>
    <w:rsid w:val="00337662"/>
    <w:rsid w:val="00340FD2"/>
    <w:rsid w:val="00342489"/>
    <w:rsid w:val="003442A6"/>
    <w:rsid w:val="003459CB"/>
    <w:rsid w:val="00350D70"/>
    <w:rsid w:val="003550FC"/>
    <w:rsid w:val="00355582"/>
    <w:rsid w:val="00357EDF"/>
    <w:rsid w:val="003608AE"/>
    <w:rsid w:val="0036279F"/>
    <w:rsid w:val="00363EBB"/>
    <w:rsid w:val="00365D25"/>
    <w:rsid w:val="0036612C"/>
    <w:rsid w:val="0037010F"/>
    <w:rsid w:val="00372064"/>
    <w:rsid w:val="00383869"/>
    <w:rsid w:val="00385E80"/>
    <w:rsid w:val="00390383"/>
    <w:rsid w:val="00391189"/>
    <w:rsid w:val="00391416"/>
    <w:rsid w:val="00391B2A"/>
    <w:rsid w:val="00393E01"/>
    <w:rsid w:val="0039502A"/>
    <w:rsid w:val="00395579"/>
    <w:rsid w:val="003A12AB"/>
    <w:rsid w:val="003A51EA"/>
    <w:rsid w:val="003B2DB8"/>
    <w:rsid w:val="003B7590"/>
    <w:rsid w:val="003D1309"/>
    <w:rsid w:val="003D753A"/>
    <w:rsid w:val="003E5BE1"/>
    <w:rsid w:val="003F697E"/>
    <w:rsid w:val="00407F19"/>
    <w:rsid w:val="00411B5B"/>
    <w:rsid w:val="004140CE"/>
    <w:rsid w:val="004157BB"/>
    <w:rsid w:val="00421B4F"/>
    <w:rsid w:val="00426302"/>
    <w:rsid w:val="00433AB1"/>
    <w:rsid w:val="00435574"/>
    <w:rsid w:val="00436F6F"/>
    <w:rsid w:val="00442D3F"/>
    <w:rsid w:val="00443334"/>
    <w:rsid w:val="00443716"/>
    <w:rsid w:val="00457570"/>
    <w:rsid w:val="00473089"/>
    <w:rsid w:val="00476B79"/>
    <w:rsid w:val="00482CD6"/>
    <w:rsid w:val="00483F5E"/>
    <w:rsid w:val="00484A6A"/>
    <w:rsid w:val="004911DD"/>
    <w:rsid w:val="00491494"/>
    <w:rsid w:val="00493F7C"/>
    <w:rsid w:val="004945CB"/>
    <w:rsid w:val="00497334"/>
    <w:rsid w:val="0049772D"/>
    <w:rsid w:val="004A49EE"/>
    <w:rsid w:val="004B2D7A"/>
    <w:rsid w:val="004B31B1"/>
    <w:rsid w:val="004D0AE0"/>
    <w:rsid w:val="004D2A62"/>
    <w:rsid w:val="004D34D0"/>
    <w:rsid w:val="004D4DA2"/>
    <w:rsid w:val="004D6B23"/>
    <w:rsid w:val="004E0210"/>
    <w:rsid w:val="004E0639"/>
    <w:rsid w:val="004E1536"/>
    <w:rsid w:val="004E25D3"/>
    <w:rsid w:val="004E35C6"/>
    <w:rsid w:val="004E47AF"/>
    <w:rsid w:val="004F365C"/>
    <w:rsid w:val="004F3B88"/>
    <w:rsid w:val="004F4C57"/>
    <w:rsid w:val="004F7B0E"/>
    <w:rsid w:val="00503591"/>
    <w:rsid w:val="00515889"/>
    <w:rsid w:val="00516B5C"/>
    <w:rsid w:val="00522F87"/>
    <w:rsid w:val="0052314E"/>
    <w:rsid w:val="00527799"/>
    <w:rsid w:val="0053018E"/>
    <w:rsid w:val="0053020A"/>
    <w:rsid w:val="00533C8B"/>
    <w:rsid w:val="00535BB2"/>
    <w:rsid w:val="00535DF6"/>
    <w:rsid w:val="005458B7"/>
    <w:rsid w:val="005467B4"/>
    <w:rsid w:val="0055058A"/>
    <w:rsid w:val="0055486A"/>
    <w:rsid w:val="005658A8"/>
    <w:rsid w:val="00567700"/>
    <w:rsid w:val="00570374"/>
    <w:rsid w:val="005716C5"/>
    <w:rsid w:val="005736D1"/>
    <w:rsid w:val="005764CB"/>
    <w:rsid w:val="00582BAB"/>
    <w:rsid w:val="00592782"/>
    <w:rsid w:val="005933AC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2FF8"/>
    <w:rsid w:val="005B4B11"/>
    <w:rsid w:val="005B4DAA"/>
    <w:rsid w:val="005B56B3"/>
    <w:rsid w:val="005C0CBC"/>
    <w:rsid w:val="005C6F99"/>
    <w:rsid w:val="005D076A"/>
    <w:rsid w:val="005D0AF7"/>
    <w:rsid w:val="005D0D28"/>
    <w:rsid w:val="005D395B"/>
    <w:rsid w:val="005D417F"/>
    <w:rsid w:val="005D44E5"/>
    <w:rsid w:val="005E6550"/>
    <w:rsid w:val="005F083E"/>
    <w:rsid w:val="005F19E5"/>
    <w:rsid w:val="0060246F"/>
    <w:rsid w:val="00605400"/>
    <w:rsid w:val="0060604B"/>
    <w:rsid w:val="00610B32"/>
    <w:rsid w:val="00611BEC"/>
    <w:rsid w:val="0061509A"/>
    <w:rsid w:val="0061595B"/>
    <w:rsid w:val="0062333D"/>
    <w:rsid w:val="0062359F"/>
    <w:rsid w:val="0063340C"/>
    <w:rsid w:val="00635860"/>
    <w:rsid w:val="00636EBA"/>
    <w:rsid w:val="00640786"/>
    <w:rsid w:val="006429D4"/>
    <w:rsid w:val="00642A56"/>
    <w:rsid w:val="00643D07"/>
    <w:rsid w:val="0064748F"/>
    <w:rsid w:val="00650513"/>
    <w:rsid w:val="00653F92"/>
    <w:rsid w:val="0065523F"/>
    <w:rsid w:val="0065697D"/>
    <w:rsid w:val="006605F5"/>
    <w:rsid w:val="0066170A"/>
    <w:rsid w:val="00663759"/>
    <w:rsid w:val="006667F5"/>
    <w:rsid w:val="00675CF7"/>
    <w:rsid w:val="0068057B"/>
    <w:rsid w:val="006850F8"/>
    <w:rsid w:val="00691684"/>
    <w:rsid w:val="006917FC"/>
    <w:rsid w:val="006945F3"/>
    <w:rsid w:val="006948AE"/>
    <w:rsid w:val="00694B11"/>
    <w:rsid w:val="0069654F"/>
    <w:rsid w:val="00696788"/>
    <w:rsid w:val="00697688"/>
    <w:rsid w:val="006A72AB"/>
    <w:rsid w:val="006B031D"/>
    <w:rsid w:val="006B22A6"/>
    <w:rsid w:val="006B3D61"/>
    <w:rsid w:val="006B68CA"/>
    <w:rsid w:val="006B7F2E"/>
    <w:rsid w:val="006C01CD"/>
    <w:rsid w:val="006C0A67"/>
    <w:rsid w:val="006C1B25"/>
    <w:rsid w:val="006C29BA"/>
    <w:rsid w:val="006C32EF"/>
    <w:rsid w:val="006C369B"/>
    <w:rsid w:val="006C5471"/>
    <w:rsid w:val="006C54CA"/>
    <w:rsid w:val="006D0437"/>
    <w:rsid w:val="006D1E69"/>
    <w:rsid w:val="006D4BDE"/>
    <w:rsid w:val="006D5F7F"/>
    <w:rsid w:val="006E2D84"/>
    <w:rsid w:val="006E5183"/>
    <w:rsid w:val="006E5226"/>
    <w:rsid w:val="006E7DEC"/>
    <w:rsid w:val="006F6E53"/>
    <w:rsid w:val="007028BF"/>
    <w:rsid w:val="00703FAB"/>
    <w:rsid w:val="00705F41"/>
    <w:rsid w:val="00707372"/>
    <w:rsid w:val="00707EC7"/>
    <w:rsid w:val="00714C05"/>
    <w:rsid w:val="00716504"/>
    <w:rsid w:val="0073544E"/>
    <w:rsid w:val="00735566"/>
    <w:rsid w:val="007362B7"/>
    <w:rsid w:val="007405DE"/>
    <w:rsid w:val="0074187C"/>
    <w:rsid w:val="00746242"/>
    <w:rsid w:val="00753C4B"/>
    <w:rsid w:val="007543C8"/>
    <w:rsid w:val="00754933"/>
    <w:rsid w:val="007569C9"/>
    <w:rsid w:val="0075772A"/>
    <w:rsid w:val="00762A5F"/>
    <w:rsid w:val="00763109"/>
    <w:rsid w:val="00766B48"/>
    <w:rsid w:val="007725CA"/>
    <w:rsid w:val="007808F0"/>
    <w:rsid w:val="0078207D"/>
    <w:rsid w:val="00782471"/>
    <w:rsid w:val="0078330E"/>
    <w:rsid w:val="00783450"/>
    <w:rsid w:val="0078451D"/>
    <w:rsid w:val="00786E47"/>
    <w:rsid w:val="00787AC5"/>
    <w:rsid w:val="00791320"/>
    <w:rsid w:val="00793740"/>
    <w:rsid w:val="00797F69"/>
    <w:rsid w:val="007A1527"/>
    <w:rsid w:val="007A3328"/>
    <w:rsid w:val="007A3BE1"/>
    <w:rsid w:val="007A7D45"/>
    <w:rsid w:val="007B15C6"/>
    <w:rsid w:val="007B177C"/>
    <w:rsid w:val="007C0AD8"/>
    <w:rsid w:val="007C24BA"/>
    <w:rsid w:val="007C4720"/>
    <w:rsid w:val="007C47D4"/>
    <w:rsid w:val="007C7090"/>
    <w:rsid w:val="007C7F12"/>
    <w:rsid w:val="007D014D"/>
    <w:rsid w:val="007D1EDC"/>
    <w:rsid w:val="007D6AB3"/>
    <w:rsid w:val="007E508D"/>
    <w:rsid w:val="007E5C19"/>
    <w:rsid w:val="007F1956"/>
    <w:rsid w:val="007F1EF3"/>
    <w:rsid w:val="007F2BCA"/>
    <w:rsid w:val="008039F4"/>
    <w:rsid w:val="00805F5C"/>
    <w:rsid w:val="00810FA4"/>
    <w:rsid w:val="00811098"/>
    <w:rsid w:val="008123CC"/>
    <w:rsid w:val="00813A29"/>
    <w:rsid w:val="00815772"/>
    <w:rsid w:val="00816FF0"/>
    <w:rsid w:val="00821C95"/>
    <w:rsid w:val="00827724"/>
    <w:rsid w:val="008362E3"/>
    <w:rsid w:val="00837A2E"/>
    <w:rsid w:val="0084153B"/>
    <w:rsid w:val="0084259A"/>
    <w:rsid w:val="00850A6D"/>
    <w:rsid w:val="008539C9"/>
    <w:rsid w:val="00857275"/>
    <w:rsid w:val="008574DF"/>
    <w:rsid w:val="0086469A"/>
    <w:rsid w:val="00866534"/>
    <w:rsid w:val="008679F4"/>
    <w:rsid w:val="0087014A"/>
    <w:rsid w:val="0087221C"/>
    <w:rsid w:val="008815D7"/>
    <w:rsid w:val="00881B85"/>
    <w:rsid w:val="0088252A"/>
    <w:rsid w:val="00886A44"/>
    <w:rsid w:val="008911A4"/>
    <w:rsid w:val="00894F2A"/>
    <w:rsid w:val="008973BA"/>
    <w:rsid w:val="008A59B6"/>
    <w:rsid w:val="008A68DB"/>
    <w:rsid w:val="008B336F"/>
    <w:rsid w:val="008B7838"/>
    <w:rsid w:val="008C1214"/>
    <w:rsid w:val="008C5438"/>
    <w:rsid w:val="008D155A"/>
    <w:rsid w:val="008D6240"/>
    <w:rsid w:val="008F17CB"/>
    <w:rsid w:val="008F1AAA"/>
    <w:rsid w:val="008F236A"/>
    <w:rsid w:val="00902388"/>
    <w:rsid w:val="0090422C"/>
    <w:rsid w:val="00904708"/>
    <w:rsid w:val="009058C7"/>
    <w:rsid w:val="0091150F"/>
    <w:rsid w:val="00922C7A"/>
    <w:rsid w:val="00926359"/>
    <w:rsid w:val="00930A00"/>
    <w:rsid w:val="009325E1"/>
    <w:rsid w:val="00933163"/>
    <w:rsid w:val="009339D1"/>
    <w:rsid w:val="00937B9F"/>
    <w:rsid w:val="00941CE7"/>
    <w:rsid w:val="00942606"/>
    <w:rsid w:val="00945580"/>
    <w:rsid w:val="009471EC"/>
    <w:rsid w:val="00954EDB"/>
    <w:rsid w:val="00961A4D"/>
    <w:rsid w:val="00966028"/>
    <w:rsid w:val="009709CE"/>
    <w:rsid w:val="00971F3E"/>
    <w:rsid w:val="00972849"/>
    <w:rsid w:val="009737C2"/>
    <w:rsid w:val="00974F4B"/>
    <w:rsid w:val="009754ED"/>
    <w:rsid w:val="00975D9C"/>
    <w:rsid w:val="00976F9E"/>
    <w:rsid w:val="009773EF"/>
    <w:rsid w:val="00982ECA"/>
    <w:rsid w:val="00984812"/>
    <w:rsid w:val="0099056D"/>
    <w:rsid w:val="00990685"/>
    <w:rsid w:val="0099318B"/>
    <w:rsid w:val="00995712"/>
    <w:rsid w:val="009A2690"/>
    <w:rsid w:val="009A6C28"/>
    <w:rsid w:val="009A7447"/>
    <w:rsid w:val="009B4B84"/>
    <w:rsid w:val="009D088F"/>
    <w:rsid w:val="009D7B31"/>
    <w:rsid w:val="009E0D91"/>
    <w:rsid w:val="009E42A2"/>
    <w:rsid w:val="009E465B"/>
    <w:rsid w:val="009F0473"/>
    <w:rsid w:val="009F29E3"/>
    <w:rsid w:val="009F5AF1"/>
    <w:rsid w:val="009F5B86"/>
    <w:rsid w:val="009F7722"/>
    <w:rsid w:val="00A00033"/>
    <w:rsid w:val="00A0110A"/>
    <w:rsid w:val="00A07199"/>
    <w:rsid w:val="00A1319C"/>
    <w:rsid w:val="00A146D4"/>
    <w:rsid w:val="00A14F39"/>
    <w:rsid w:val="00A15B18"/>
    <w:rsid w:val="00A22EC2"/>
    <w:rsid w:val="00A230AE"/>
    <w:rsid w:val="00A23A03"/>
    <w:rsid w:val="00A24BDC"/>
    <w:rsid w:val="00A27FAA"/>
    <w:rsid w:val="00A3368D"/>
    <w:rsid w:val="00A34274"/>
    <w:rsid w:val="00A34784"/>
    <w:rsid w:val="00A357A5"/>
    <w:rsid w:val="00A371C8"/>
    <w:rsid w:val="00A417B6"/>
    <w:rsid w:val="00A463D3"/>
    <w:rsid w:val="00A503DD"/>
    <w:rsid w:val="00A512F4"/>
    <w:rsid w:val="00A524E4"/>
    <w:rsid w:val="00A52789"/>
    <w:rsid w:val="00A52C3D"/>
    <w:rsid w:val="00A626DF"/>
    <w:rsid w:val="00A62F69"/>
    <w:rsid w:val="00A6364C"/>
    <w:rsid w:val="00A64029"/>
    <w:rsid w:val="00A643F2"/>
    <w:rsid w:val="00A65408"/>
    <w:rsid w:val="00A6663B"/>
    <w:rsid w:val="00A7240C"/>
    <w:rsid w:val="00A7242F"/>
    <w:rsid w:val="00A73864"/>
    <w:rsid w:val="00A73A29"/>
    <w:rsid w:val="00A80356"/>
    <w:rsid w:val="00A80E21"/>
    <w:rsid w:val="00A931E4"/>
    <w:rsid w:val="00A932B6"/>
    <w:rsid w:val="00A93358"/>
    <w:rsid w:val="00AA14FD"/>
    <w:rsid w:val="00AA1A4F"/>
    <w:rsid w:val="00AA328A"/>
    <w:rsid w:val="00AA5534"/>
    <w:rsid w:val="00AA7D26"/>
    <w:rsid w:val="00AD414D"/>
    <w:rsid w:val="00AD4CA5"/>
    <w:rsid w:val="00AD76E9"/>
    <w:rsid w:val="00AE0F15"/>
    <w:rsid w:val="00AE678E"/>
    <w:rsid w:val="00AE79AF"/>
    <w:rsid w:val="00AF1064"/>
    <w:rsid w:val="00B01ED9"/>
    <w:rsid w:val="00B04871"/>
    <w:rsid w:val="00B0613C"/>
    <w:rsid w:val="00B061B1"/>
    <w:rsid w:val="00B076BA"/>
    <w:rsid w:val="00B11267"/>
    <w:rsid w:val="00B160D3"/>
    <w:rsid w:val="00B20B18"/>
    <w:rsid w:val="00B22DB1"/>
    <w:rsid w:val="00B230FA"/>
    <w:rsid w:val="00B23827"/>
    <w:rsid w:val="00B34421"/>
    <w:rsid w:val="00B34973"/>
    <w:rsid w:val="00B354EF"/>
    <w:rsid w:val="00B37206"/>
    <w:rsid w:val="00B3741D"/>
    <w:rsid w:val="00B4374F"/>
    <w:rsid w:val="00B43D92"/>
    <w:rsid w:val="00B57527"/>
    <w:rsid w:val="00B65617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4E1C"/>
    <w:rsid w:val="00B975EA"/>
    <w:rsid w:val="00B9760B"/>
    <w:rsid w:val="00BA3A4A"/>
    <w:rsid w:val="00BA3F51"/>
    <w:rsid w:val="00BA4D8A"/>
    <w:rsid w:val="00BA5F09"/>
    <w:rsid w:val="00BA70AC"/>
    <w:rsid w:val="00BB2F8B"/>
    <w:rsid w:val="00BC3C63"/>
    <w:rsid w:val="00BC47BE"/>
    <w:rsid w:val="00BC636C"/>
    <w:rsid w:val="00BD0483"/>
    <w:rsid w:val="00BD07A6"/>
    <w:rsid w:val="00BD1E0F"/>
    <w:rsid w:val="00BD3115"/>
    <w:rsid w:val="00BD36B7"/>
    <w:rsid w:val="00BD7CDF"/>
    <w:rsid w:val="00BE049E"/>
    <w:rsid w:val="00BE0AA1"/>
    <w:rsid w:val="00BE5B1D"/>
    <w:rsid w:val="00BE731F"/>
    <w:rsid w:val="00BF05AD"/>
    <w:rsid w:val="00BF1858"/>
    <w:rsid w:val="00BF2D57"/>
    <w:rsid w:val="00BF6DA9"/>
    <w:rsid w:val="00C00EE1"/>
    <w:rsid w:val="00C01F85"/>
    <w:rsid w:val="00C04879"/>
    <w:rsid w:val="00C06774"/>
    <w:rsid w:val="00C06C30"/>
    <w:rsid w:val="00C102C0"/>
    <w:rsid w:val="00C118A7"/>
    <w:rsid w:val="00C12553"/>
    <w:rsid w:val="00C17298"/>
    <w:rsid w:val="00C253DE"/>
    <w:rsid w:val="00C27561"/>
    <w:rsid w:val="00C344AA"/>
    <w:rsid w:val="00C3586E"/>
    <w:rsid w:val="00C35B53"/>
    <w:rsid w:val="00C4380A"/>
    <w:rsid w:val="00C51E2C"/>
    <w:rsid w:val="00C5564B"/>
    <w:rsid w:val="00C55E7B"/>
    <w:rsid w:val="00C62024"/>
    <w:rsid w:val="00C646DB"/>
    <w:rsid w:val="00C71CD3"/>
    <w:rsid w:val="00C734C9"/>
    <w:rsid w:val="00C75915"/>
    <w:rsid w:val="00C77ABE"/>
    <w:rsid w:val="00C802D6"/>
    <w:rsid w:val="00C86291"/>
    <w:rsid w:val="00C92638"/>
    <w:rsid w:val="00C95898"/>
    <w:rsid w:val="00C95D30"/>
    <w:rsid w:val="00C972C1"/>
    <w:rsid w:val="00CA373E"/>
    <w:rsid w:val="00CC4F24"/>
    <w:rsid w:val="00CC5E52"/>
    <w:rsid w:val="00CD2CC6"/>
    <w:rsid w:val="00CD7E76"/>
    <w:rsid w:val="00CE1112"/>
    <w:rsid w:val="00CE34BD"/>
    <w:rsid w:val="00CE39CC"/>
    <w:rsid w:val="00CE41BC"/>
    <w:rsid w:val="00CE4EF6"/>
    <w:rsid w:val="00CE5953"/>
    <w:rsid w:val="00CE5A0E"/>
    <w:rsid w:val="00CE5A8A"/>
    <w:rsid w:val="00CF0D54"/>
    <w:rsid w:val="00CF1007"/>
    <w:rsid w:val="00D0129B"/>
    <w:rsid w:val="00D0171A"/>
    <w:rsid w:val="00D023A1"/>
    <w:rsid w:val="00D03B95"/>
    <w:rsid w:val="00D141D8"/>
    <w:rsid w:val="00D149F2"/>
    <w:rsid w:val="00D16D57"/>
    <w:rsid w:val="00D177A0"/>
    <w:rsid w:val="00D21B31"/>
    <w:rsid w:val="00D227E6"/>
    <w:rsid w:val="00D23FAC"/>
    <w:rsid w:val="00D248B5"/>
    <w:rsid w:val="00D275AA"/>
    <w:rsid w:val="00D27FCD"/>
    <w:rsid w:val="00D36F53"/>
    <w:rsid w:val="00D372A6"/>
    <w:rsid w:val="00D409C0"/>
    <w:rsid w:val="00D42764"/>
    <w:rsid w:val="00D42AD3"/>
    <w:rsid w:val="00D46A45"/>
    <w:rsid w:val="00D475F2"/>
    <w:rsid w:val="00D60904"/>
    <w:rsid w:val="00D61FBA"/>
    <w:rsid w:val="00D6490E"/>
    <w:rsid w:val="00D65066"/>
    <w:rsid w:val="00D66149"/>
    <w:rsid w:val="00D72B69"/>
    <w:rsid w:val="00D73FA8"/>
    <w:rsid w:val="00DA07FC"/>
    <w:rsid w:val="00DA1A16"/>
    <w:rsid w:val="00DA1E07"/>
    <w:rsid w:val="00DA468D"/>
    <w:rsid w:val="00DA6A6A"/>
    <w:rsid w:val="00DB3FE8"/>
    <w:rsid w:val="00DB5664"/>
    <w:rsid w:val="00DC326A"/>
    <w:rsid w:val="00DC53A1"/>
    <w:rsid w:val="00DC6521"/>
    <w:rsid w:val="00DD0F3D"/>
    <w:rsid w:val="00DD3993"/>
    <w:rsid w:val="00DE7D53"/>
    <w:rsid w:val="00DF7D21"/>
    <w:rsid w:val="00E05510"/>
    <w:rsid w:val="00E0632D"/>
    <w:rsid w:val="00E1123B"/>
    <w:rsid w:val="00E12B01"/>
    <w:rsid w:val="00E1328C"/>
    <w:rsid w:val="00E150B2"/>
    <w:rsid w:val="00E20D44"/>
    <w:rsid w:val="00E268A7"/>
    <w:rsid w:val="00E27338"/>
    <w:rsid w:val="00E274E9"/>
    <w:rsid w:val="00E27F75"/>
    <w:rsid w:val="00E33A67"/>
    <w:rsid w:val="00E36944"/>
    <w:rsid w:val="00E5371F"/>
    <w:rsid w:val="00E63577"/>
    <w:rsid w:val="00E65E4A"/>
    <w:rsid w:val="00E70099"/>
    <w:rsid w:val="00E73636"/>
    <w:rsid w:val="00E91E36"/>
    <w:rsid w:val="00E937B1"/>
    <w:rsid w:val="00E94A7C"/>
    <w:rsid w:val="00E954AE"/>
    <w:rsid w:val="00EA038B"/>
    <w:rsid w:val="00EA1267"/>
    <w:rsid w:val="00EA2684"/>
    <w:rsid w:val="00EB06A9"/>
    <w:rsid w:val="00EB23F2"/>
    <w:rsid w:val="00EB35A9"/>
    <w:rsid w:val="00EB5C01"/>
    <w:rsid w:val="00EB7779"/>
    <w:rsid w:val="00EC0C93"/>
    <w:rsid w:val="00EC27A4"/>
    <w:rsid w:val="00EC43D0"/>
    <w:rsid w:val="00ED6A41"/>
    <w:rsid w:val="00EE4715"/>
    <w:rsid w:val="00EE4B7A"/>
    <w:rsid w:val="00F0105D"/>
    <w:rsid w:val="00F02C9B"/>
    <w:rsid w:val="00F05A84"/>
    <w:rsid w:val="00F06877"/>
    <w:rsid w:val="00F07522"/>
    <w:rsid w:val="00F149CB"/>
    <w:rsid w:val="00F173A8"/>
    <w:rsid w:val="00F23B10"/>
    <w:rsid w:val="00F33466"/>
    <w:rsid w:val="00F33F30"/>
    <w:rsid w:val="00F34302"/>
    <w:rsid w:val="00F3610C"/>
    <w:rsid w:val="00F36D3E"/>
    <w:rsid w:val="00F47724"/>
    <w:rsid w:val="00F520A0"/>
    <w:rsid w:val="00F57A4A"/>
    <w:rsid w:val="00F60513"/>
    <w:rsid w:val="00F630D3"/>
    <w:rsid w:val="00F67659"/>
    <w:rsid w:val="00F7103A"/>
    <w:rsid w:val="00F7259B"/>
    <w:rsid w:val="00F73276"/>
    <w:rsid w:val="00F73943"/>
    <w:rsid w:val="00F82E19"/>
    <w:rsid w:val="00F83768"/>
    <w:rsid w:val="00F84AC5"/>
    <w:rsid w:val="00F90AF6"/>
    <w:rsid w:val="00F92ADC"/>
    <w:rsid w:val="00F92B96"/>
    <w:rsid w:val="00F93EB8"/>
    <w:rsid w:val="00FA4F9D"/>
    <w:rsid w:val="00FA5A43"/>
    <w:rsid w:val="00FA5AE2"/>
    <w:rsid w:val="00FA78C1"/>
    <w:rsid w:val="00FB0E38"/>
    <w:rsid w:val="00FB5C38"/>
    <w:rsid w:val="00FB721A"/>
    <w:rsid w:val="00FC4C1D"/>
    <w:rsid w:val="00FD313F"/>
    <w:rsid w:val="00FD358A"/>
    <w:rsid w:val="00FD3EBB"/>
    <w:rsid w:val="00FE0089"/>
    <w:rsid w:val="00FE6171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EFCF0"/>
  <w15:chartTrackingRefBased/>
  <w15:docId w15:val="{B550F942-4DF8-4892-8585-3C94F5C40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  <w:rPr>
      <w:lang w:eastAsia="x-none"/>
    </w:r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  <w:lang w:eastAsia="x-none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x-none" w:eastAsia="x-none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aliases w:val="normalny tekst,Obiekt,BulletC,Akapit z listą31,NOWY,Akapit z listą32"/>
    <w:basedOn w:val="Normalny"/>
    <w:link w:val="AkapitzlistZnak"/>
    <w:uiPriority w:val="99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character" w:customStyle="1" w:styleId="AkapitzlistZnak">
    <w:name w:val="Akapit z listą Znak"/>
    <w:aliases w:val="normalny tekst Znak,Obiekt Znak,BulletC Znak,Akapit z listą31 Znak,NOWY Znak,Akapit z listą32 Znak"/>
    <w:link w:val="Akapitzlist"/>
    <w:uiPriority w:val="99"/>
    <w:qFormat/>
    <w:locked/>
    <w:rsid w:val="00942606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styleId="Odwoaniedokomentarza">
    <w:name w:val="annotation reference"/>
    <w:uiPriority w:val="99"/>
    <w:semiHidden/>
    <w:unhideWhenUsed/>
    <w:rsid w:val="00A6540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408"/>
    <w:pPr>
      <w:widowControl w:val="0"/>
      <w:suppressAutoHyphens/>
    </w:pPr>
    <w:rPr>
      <w:rFonts w:eastAsia="Lucida Sans Unicode" w:cs="Tahoma"/>
      <w:b/>
      <w:bCs/>
      <w:color w:val="000000"/>
      <w:kern w:val="1"/>
      <w:lang w:val="en-US" w:eastAsia="en-US" w:bidi="en-US"/>
    </w:rPr>
  </w:style>
  <w:style w:type="character" w:customStyle="1" w:styleId="TematkomentarzaZnak">
    <w:name w:val="Temat komentarza Znak"/>
    <w:link w:val="Tematkomentarza"/>
    <w:uiPriority w:val="99"/>
    <w:semiHidden/>
    <w:rsid w:val="00A65408"/>
    <w:rPr>
      <w:rFonts w:ascii="Times New Roman" w:eastAsia="Lucida Sans Unicode" w:hAnsi="Times New Roman" w:cs="Tahoma"/>
      <w:b/>
      <w:bCs/>
      <w:color w:val="000000"/>
      <w:kern w:val="1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C950B-6D54-44D9-B0B4-6B256CFDE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Kłos</dc:creator>
  <cp:keywords/>
  <cp:lastModifiedBy>Agnieszka Janik</cp:lastModifiedBy>
  <cp:revision>24</cp:revision>
  <cp:lastPrinted>2021-04-19T09:24:00Z</cp:lastPrinted>
  <dcterms:created xsi:type="dcterms:W3CDTF">2022-09-26T10:00:00Z</dcterms:created>
  <dcterms:modified xsi:type="dcterms:W3CDTF">2025-07-25T07:18:00Z</dcterms:modified>
</cp:coreProperties>
</file>